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7090F" w14:textId="77777777" w:rsidR="007E6995" w:rsidRDefault="00914764">
      <w:pPr>
        <w:pStyle w:val="Heading1"/>
      </w:pPr>
      <w:r>
        <w:t>Mahoning County, Ohio – Housing Resources</w:t>
      </w:r>
    </w:p>
    <w:p w14:paraId="3EB3506D" w14:textId="77777777" w:rsidR="007E6995" w:rsidRPr="00914764" w:rsidRDefault="00914764" w:rsidP="00914764">
      <w:pPr>
        <w:pStyle w:val="ListParagraph"/>
        <w:numPr>
          <w:ilvl w:val="0"/>
          <w:numId w:val="10"/>
        </w:numPr>
        <w:rPr>
          <w:b/>
          <w:bCs/>
        </w:rPr>
      </w:pPr>
      <w:r w:rsidRPr="00914764">
        <w:rPr>
          <w:b/>
          <w:bCs/>
        </w:rPr>
        <w:t>Youngstown Metropolitan Housing Authority (YMHA)</w:t>
      </w:r>
    </w:p>
    <w:p w14:paraId="7C8EF6F0" w14:textId="77777777" w:rsidR="00914764" w:rsidRDefault="00914764" w:rsidP="00914764">
      <w:pPr>
        <w:pStyle w:val="ListParagraph"/>
        <w:numPr>
          <w:ilvl w:val="0"/>
          <w:numId w:val="12"/>
        </w:numPr>
      </w:pPr>
      <w:r>
        <w:t>Provides public housing and Housing Choice Vouchers (Section 8)</w:t>
      </w:r>
    </w:p>
    <w:p w14:paraId="19441AA7" w14:textId="77777777" w:rsidR="00914764" w:rsidRDefault="00914764" w:rsidP="00914764">
      <w:pPr>
        <w:pStyle w:val="ListParagraph"/>
        <w:numPr>
          <w:ilvl w:val="0"/>
          <w:numId w:val="12"/>
        </w:numPr>
      </w:pPr>
      <w:r>
        <w:t>Manages family and senior housing communities throughout Mahoning County</w:t>
      </w:r>
    </w:p>
    <w:p w14:paraId="0021467C" w14:textId="5980B0FF" w:rsidR="007E6995" w:rsidRDefault="00914764" w:rsidP="00914764">
      <w:pPr>
        <w:pStyle w:val="ListParagraph"/>
        <w:numPr>
          <w:ilvl w:val="1"/>
          <w:numId w:val="12"/>
        </w:numPr>
      </w:pPr>
      <w:r>
        <w:t xml:space="preserve">Website: </w:t>
      </w:r>
      <w:hyperlink r:id="rId6" w:history="1">
        <w:r w:rsidRPr="00C23A15">
          <w:rPr>
            <w:rStyle w:val="Hyperlink"/>
          </w:rPr>
          <w:t>https://www.ymhaonline.com</w:t>
        </w:r>
      </w:hyperlink>
    </w:p>
    <w:p w14:paraId="45B24D8B" w14:textId="77777777" w:rsidR="00914764" w:rsidRDefault="00914764" w:rsidP="00914764">
      <w:pPr>
        <w:pStyle w:val="ListParagraph"/>
        <w:ind w:left="1620"/>
      </w:pPr>
    </w:p>
    <w:p w14:paraId="1799B135" w14:textId="77777777" w:rsidR="007E6995" w:rsidRPr="00914764" w:rsidRDefault="00914764" w:rsidP="00914764">
      <w:pPr>
        <w:pStyle w:val="ListParagraph"/>
        <w:numPr>
          <w:ilvl w:val="0"/>
          <w:numId w:val="10"/>
        </w:numPr>
        <w:rPr>
          <w:b/>
          <w:bCs/>
        </w:rPr>
      </w:pPr>
      <w:r w:rsidRPr="00914764">
        <w:rPr>
          <w:b/>
          <w:bCs/>
        </w:rPr>
        <w:t>Mahoning County Emergency Rental Assistance Program</w:t>
      </w:r>
    </w:p>
    <w:p w14:paraId="7B6EF3F4" w14:textId="77777777" w:rsidR="00914764" w:rsidRDefault="00914764" w:rsidP="00914764">
      <w:pPr>
        <w:pStyle w:val="ListParagraph"/>
        <w:numPr>
          <w:ilvl w:val="0"/>
          <w:numId w:val="12"/>
        </w:numPr>
      </w:pPr>
      <w:r>
        <w:t>Offers assistance with overdue rent and utility bills for eligible households</w:t>
      </w:r>
    </w:p>
    <w:p w14:paraId="7E2FED88" w14:textId="3D155A38" w:rsidR="007E6995" w:rsidRDefault="00914764" w:rsidP="00914764">
      <w:pPr>
        <w:pStyle w:val="ListParagraph"/>
        <w:numPr>
          <w:ilvl w:val="1"/>
          <w:numId w:val="12"/>
        </w:numPr>
      </w:pPr>
      <w:r>
        <w:t xml:space="preserve">Website: </w:t>
      </w:r>
      <w:hyperlink r:id="rId7" w:history="1">
        <w:r w:rsidRPr="00C23A15">
          <w:rPr>
            <w:rStyle w:val="Hyperlink"/>
          </w:rPr>
          <w:t>https://www.mahoningcountyoh.gov/DocumentCenter/View/47572/Emergency-Rental-Assistance-in-Mahoning-County</w:t>
        </w:r>
      </w:hyperlink>
    </w:p>
    <w:p w14:paraId="7701376C" w14:textId="77777777" w:rsidR="00914764" w:rsidRDefault="00914764" w:rsidP="00914764">
      <w:pPr>
        <w:pStyle w:val="ListParagraph"/>
        <w:ind w:left="1620"/>
      </w:pPr>
    </w:p>
    <w:p w14:paraId="0FB87A38" w14:textId="77777777" w:rsidR="007E6995" w:rsidRPr="00914764" w:rsidRDefault="00914764" w:rsidP="00914764">
      <w:pPr>
        <w:pStyle w:val="ListParagraph"/>
        <w:numPr>
          <w:ilvl w:val="0"/>
          <w:numId w:val="10"/>
        </w:numPr>
        <w:rPr>
          <w:b/>
          <w:bCs/>
        </w:rPr>
      </w:pPr>
      <w:r w:rsidRPr="00914764">
        <w:rPr>
          <w:b/>
          <w:bCs/>
        </w:rPr>
        <w:t>Help Network of Northeast Ohio – Housing &amp; Homeless Programs</w:t>
      </w:r>
    </w:p>
    <w:p w14:paraId="13094724" w14:textId="77777777" w:rsidR="00914764" w:rsidRDefault="00914764" w:rsidP="00914764">
      <w:pPr>
        <w:pStyle w:val="ListParagraph"/>
        <w:numPr>
          <w:ilvl w:val="0"/>
          <w:numId w:val="12"/>
        </w:numPr>
      </w:pPr>
      <w:r>
        <w:t>Provides permanent supportive housing, homelessness outreach (PATH), and rental assistance</w:t>
      </w:r>
    </w:p>
    <w:p w14:paraId="38F5286A" w14:textId="77777777" w:rsidR="00914764" w:rsidRDefault="00914764" w:rsidP="00914764">
      <w:pPr>
        <w:pStyle w:val="ListParagraph"/>
        <w:numPr>
          <w:ilvl w:val="0"/>
          <w:numId w:val="12"/>
        </w:numPr>
      </w:pPr>
      <w:r>
        <w:t>Offers rental assistance for up to two years for individuals engaged with mental health services</w:t>
      </w:r>
    </w:p>
    <w:p w14:paraId="33356D1E" w14:textId="2021AA45" w:rsidR="007E6995" w:rsidRDefault="00914764" w:rsidP="00914764">
      <w:pPr>
        <w:pStyle w:val="ListParagraph"/>
        <w:numPr>
          <w:ilvl w:val="1"/>
          <w:numId w:val="12"/>
        </w:numPr>
      </w:pPr>
      <w:r>
        <w:t xml:space="preserve">Website: </w:t>
      </w:r>
      <w:hyperlink r:id="rId8" w:history="1">
        <w:r w:rsidRPr="00C23A15">
          <w:rPr>
            <w:rStyle w:val="Hyperlink"/>
          </w:rPr>
          <w:t>https://www.helpnetworkneo.org/services/housing</w:t>
        </w:r>
      </w:hyperlink>
    </w:p>
    <w:p w14:paraId="43778A0B" w14:textId="77777777" w:rsidR="00914764" w:rsidRDefault="00914764" w:rsidP="00914764">
      <w:pPr>
        <w:pStyle w:val="ListParagraph"/>
        <w:ind w:left="1620"/>
      </w:pPr>
    </w:p>
    <w:p w14:paraId="23A7E946" w14:textId="77777777" w:rsidR="007E6995" w:rsidRPr="00914764" w:rsidRDefault="00914764" w:rsidP="00914764">
      <w:pPr>
        <w:pStyle w:val="ListParagraph"/>
        <w:numPr>
          <w:ilvl w:val="0"/>
          <w:numId w:val="10"/>
        </w:numPr>
        <w:rPr>
          <w:b/>
          <w:bCs/>
        </w:rPr>
      </w:pPr>
      <w:r w:rsidRPr="00914764">
        <w:rPr>
          <w:b/>
          <w:bCs/>
        </w:rPr>
        <w:t>YWCA Mahoning Valley – Supportive &amp; Subsidized Housing</w:t>
      </w:r>
    </w:p>
    <w:p w14:paraId="2CA0BCDD" w14:textId="77777777" w:rsidR="00914764" w:rsidRDefault="00914764" w:rsidP="00914764">
      <w:pPr>
        <w:pStyle w:val="ListParagraph"/>
        <w:numPr>
          <w:ilvl w:val="0"/>
          <w:numId w:val="12"/>
        </w:numPr>
      </w:pPr>
      <w:r>
        <w:t>Provides subsidized permanent housing (Rayen Apartments, WINGS, Kensington)</w:t>
      </w:r>
    </w:p>
    <w:p w14:paraId="141D51F2" w14:textId="77777777" w:rsidR="00914764" w:rsidRDefault="00914764" w:rsidP="00914764">
      <w:pPr>
        <w:pStyle w:val="ListParagraph"/>
        <w:numPr>
          <w:ilvl w:val="0"/>
          <w:numId w:val="12"/>
        </w:numPr>
      </w:pPr>
      <w:r>
        <w:t>Serves low/moderate income households, women, children, and persons with disabilities</w:t>
      </w:r>
    </w:p>
    <w:p w14:paraId="7BACDFF1" w14:textId="5F144EBF" w:rsidR="007E6995" w:rsidRDefault="00914764" w:rsidP="00914764">
      <w:pPr>
        <w:pStyle w:val="ListParagraph"/>
        <w:numPr>
          <w:ilvl w:val="1"/>
          <w:numId w:val="12"/>
        </w:numPr>
      </w:pPr>
      <w:r>
        <w:t xml:space="preserve">Website: </w:t>
      </w:r>
      <w:hyperlink r:id="rId9" w:history="1">
        <w:r w:rsidRPr="00C23A15">
          <w:rPr>
            <w:rStyle w:val="Hyperlink"/>
          </w:rPr>
          <w:t>https://www.ywcamahoningvalley.org/housing</w:t>
        </w:r>
      </w:hyperlink>
    </w:p>
    <w:p w14:paraId="23480510" w14:textId="77777777" w:rsidR="00914764" w:rsidRDefault="00914764" w:rsidP="00914764">
      <w:pPr>
        <w:pStyle w:val="ListParagraph"/>
        <w:ind w:left="1620"/>
      </w:pPr>
    </w:p>
    <w:p w14:paraId="321825A0" w14:textId="77777777" w:rsidR="007E6995" w:rsidRPr="00914764" w:rsidRDefault="00914764" w:rsidP="00914764">
      <w:pPr>
        <w:pStyle w:val="ListParagraph"/>
        <w:numPr>
          <w:ilvl w:val="0"/>
          <w:numId w:val="10"/>
        </w:numPr>
        <w:rPr>
          <w:b/>
          <w:bCs/>
        </w:rPr>
      </w:pPr>
      <w:r w:rsidRPr="00914764">
        <w:rPr>
          <w:b/>
          <w:bCs/>
        </w:rPr>
        <w:t>Catholic Charities Regional Agency – Mahoning County</w:t>
      </w:r>
    </w:p>
    <w:p w14:paraId="240789E2" w14:textId="77777777" w:rsidR="00914764" w:rsidRDefault="00914764" w:rsidP="00914764">
      <w:pPr>
        <w:pStyle w:val="ListParagraph"/>
        <w:numPr>
          <w:ilvl w:val="0"/>
          <w:numId w:val="12"/>
        </w:numPr>
      </w:pPr>
      <w:r>
        <w:t>Provides housing counseling, foreclosure prevention, pre-purchase counseling</w:t>
      </w:r>
    </w:p>
    <w:p w14:paraId="42C4199D" w14:textId="77777777" w:rsidR="00914764" w:rsidRDefault="00914764" w:rsidP="00914764">
      <w:pPr>
        <w:pStyle w:val="ListParagraph"/>
        <w:numPr>
          <w:ilvl w:val="0"/>
          <w:numId w:val="12"/>
        </w:numPr>
      </w:pPr>
      <w:r>
        <w:t>Offers down payment and closing cost assistance (up to $3,000) for qualified buyers</w:t>
      </w:r>
    </w:p>
    <w:p w14:paraId="63683561" w14:textId="62F5F425" w:rsidR="007E6995" w:rsidRDefault="00914764" w:rsidP="00914764">
      <w:pPr>
        <w:pStyle w:val="ListParagraph"/>
        <w:numPr>
          <w:ilvl w:val="1"/>
          <w:numId w:val="12"/>
        </w:numPr>
      </w:pPr>
      <w:r>
        <w:t xml:space="preserve">Website: </w:t>
      </w:r>
      <w:hyperlink r:id="rId10" w:history="1">
        <w:r w:rsidRPr="00C23A15">
          <w:rPr>
            <w:rStyle w:val="Hyperlink"/>
          </w:rPr>
          <w:t>https://www.ccdoy.org/locations/catholic-charities-regional-agency</w:t>
        </w:r>
      </w:hyperlink>
    </w:p>
    <w:p w14:paraId="398A4799" w14:textId="77777777" w:rsidR="00914764" w:rsidRDefault="00914764" w:rsidP="00914764">
      <w:pPr>
        <w:pStyle w:val="ListParagraph"/>
        <w:ind w:left="1620"/>
      </w:pPr>
    </w:p>
    <w:p w14:paraId="2FD4A44E" w14:textId="77777777" w:rsidR="007E6995" w:rsidRPr="00914764" w:rsidRDefault="00914764" w:rsidP="00914764">
      <w:pPr>
        <w:pStyle w:val="ListParagraph"/>
        <w:numPr>
          <w:ilvl w:val="0"/>
          <w:numId w:val="10"/>
        </w:numPr>
        <w:rPr>
          <w:b/>
          <w:bCs/>
        </w:rPr>
      </w:pPr>
      <w:r w:rsidRPr="00914764">
        <w:rPr>
          <w:b/>
          <w:bCs/>
        </w:rPr>
        <w:t>Youngstown Neighborhood Development Corporation (YNDC)</w:t>
      </w:r>
    </w:p>
    <w:p w14:paraId="72CE4CAF" w14:textId="77777777" w:rsidR="00914764" w:rsidRDefault="00914764" w:rsidP="00914764">
      <w:pPr>
        <w:pStyle w:val="ListParagraph"/>
        <w:numPr>
          <w:ilvl w:val="0"/>
          <w:numId w:val="12"/>
        </w:numPr>
      </w:pPr>
      <w:r>
        <w:t>HUD-approved housing counseling services</w:t>
      </w:r>
    </w:p>
    <w:p w14:paraId="5E7150C3" w14:textId="77777777" w:rsidR="00914764" w:rsidRDefault="00914764" w:rsidP="00914764">
      <w:pPr>
        <w:pStyle w:val="ListParagraph"/>
        <w:numPr>
          <w:ilvl w:val="0"/>
          <w:numId w:val="12"/>
        </w:numPr>
      </w:pPr>
      <w:r>
        <w:t>Provides one-on-one support for affordable housing access</w:t>
      </w:r>
    </w:p>
    <w:p w14:paraId="0BB0048E" w14:textId="16ACE060" w:rsidR="007E6995" w:rsidRDefault="00914764" w:rsidP="00914764">
      <w:pPr>
        <w:pStyle w:val="ListParagraph"/>
        <w:numPr>
          <w:ilvl w:val="1"/>
          <w:numId w:val="12"/>
        </w:numPr>
      </w:pPr>
      <w:r>
        <w:t xml:space="preserve">Website: </w:t>
      </w:r>
      <w:hyperlink r:id="rId11" w:history="1">
        <w:r w:rsidRPr="00C23A15">
          <w:rPr>
            <w:rStyle w:val="Hyperlink"/>
          </w:rPr>
          <w:t>https://www.yndc.org/programs</w:t>
        </w:r>
      </w:hyperlink>
    </w:p>
    <w:p w14:paraId="3AF492EA" w14:textId="77777777" w:rsidR="00914764" w:rsidRDefault="00914764" w:rsidP="00914764">
      <w:pPr>
        <w:ind w:left="1260"/>
      </w:pPr>
    </w:p>
    <w:p w14:paraId="34515DDE" w14:textId="77777777" w:rsidR="00914764" w:rsidRDefault="00914764" w:rsidP="00914764">
      <w:pPr>
        <w:ind w:left="1260"/>
      </w:pPr>
    </w:p>
    <w:p w14:paraId="5889BE7E" w14:textId="77777777" w:rsidR="00914764" w:rsidRDefault="00914764" w:rsidP="00914764">
      <w:pPr>
        <w:ind w:left="1260"/>
      </w:pPr>
    </w:p>
    <w:p w14:paraId="7AAB623F" w14:textId="77777777" w:rsidR="007E6995" w:rsidRPr="00914764" w:rsidRDefault="00914764" w:rsidP="00914764">
      <w:pPr>
        <w:pStyle w:val="ListParagraph"/>
        <w:numPr>
          <w:ilvl w:val="0"/>
          <w:numId w:val="10"/>
        </w:numPr>
        <w:rPr>
          <w:b/>
          <w:bCs/>
        </w:rPr>
      </w:pPr>
      <w:r w:rsidRPr="00914764">
        <w:rPr>
          <w:b/>
          <w:bCs/>
        </w:rPr>
        <w:lastRenderedPageBreak/>
        <w:t>Fair Housing – Mahoning County</w:t>
      </w:r>
    </w:p>
    <w:p w14:paraId="5A574594" w14:textId="77777777" w:rsidR="00914764" w:rsidRDefault="00914764" w:rsidP="00914764">
      <w:pPr>
        <w:pStyle w:val="ListParagraph"/>
        <w:numPr>
          <w:ilvl w:val="0"/>
          <w:numId w:val="12"/>
        </w:numPr>
      </w:pPr>
      <w:r>
        <w:t>Offers education, enforcement, and complaint assistance related to housing discrimination</w:t>
      </w:r>
    </w:p>
    <w:p w14:paraId="2A213F31" w14:textId="77777777" w:rsidR="00914764" w:rsidRDefault="00914764" w:rsidP="00914764">
      <w:pPr>
        <w:pStyle w:val="ListParagraph"/>
        <w:numPr>
          <w:ilvl w:val="0"/>
          <w:numId w:val="12"/>
        </w:numPr>
      </w:pPr>
      <w:r>
        <w:t>Ensures compliance with federal and state fair housing laws</w:t>
      </w:r>
    </w:p>
    <w:p w14:paraId="1BE5009A" w14:textId="04280A15" w:rsidR="007E6995" w:rsidRDefault="00914764" w:rsidP="00914764">
      <w:pPr>
        <w:pStyle w:val="ListParagraph"/>
        <w:numPr>
          <w:ilvl w:val="1"/>
          <w:numId w:val="12"/>
        </w:numPr>
      </w:pPr>
      <w:r>
        <w:t xml:space="preserve">Website: </w:t>
      </w:r>
      <w:hyperlink r:id="rId12" w:history="1">
        <w:r w:rsidRPr="00C23A15">
          <w:rPr>
            <w:rStyle w:val="Hyperlink"/>
          </w:rPr>
          <w:t>https://www.mahoningcountyoh.gov/1005/Fair-Housing</w:t>
        </w:r>
      </w:hyperlink>
      <w:r>
        <w:t xml:space="preserve"> </w:t>
      </w:r>
    </w:p>
    <w:sectPr w:rsidR="007E6995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A5352D2"/>
    <w:multiLevelType w:val="hybridMultilevel"/>
    <w:tmpl w:val="A0B489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EA7323"/>
    <w:multiLevelType w:val="hybridMultilevel"/>
    <w:tmpl w:val="60AAE264"/>
    <w:lvl w:ilvl="0" w:tplc="7868A452">
      <w:numFmt w:val="bullet"/>
      <w:lvlText w:val="•"/>
      <w:lvlJc w:val="left"/>
      <w:pPr>
        <w:ind w:left="90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C4161D9"/>
    <w:multiLevelType w:val="hybridMultilevel"/>
    <w:tmpl w:val="FC981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6148919">
    <w:abstractNumId w:val="8"/>
  </w:num>
  <w:num w:numId="2" w16cid:durableId="1804300736">
    <w:abstractNumId w:val="6"/>
  </w:num>
  <w:num w:numId="3" w16cid:durableId="1394543176">
    <w:abstractNumId w:val="5"/>
  </w:num>
  <w:num w:numId="4" w16cid:durableId="1903249532">
    <w:abstractNumId w:val="4"/>
  </w:num>
  <w:num w:numId="5" w16cid:durableId="576868657">
    <w:abstractNumId w:val="7"/>
  </w:num>
  <w:num w:numId="6" w16cid:durableId="505021823">
    <w:abstractNumId w:val="3"/>
  </w:num>
  <w:num w:numId="7" w16cid:durableId="1714386315">
    <w:abstractNumId w:val="2"/>
  </w:num>
  <w:num w:numId="8" w16cid:durableId="35282680">
    <w:abstractNumId w:val="1"/>
  </w:num>
  <w:num w:numId="9" w16cid:durableId="48119845">
    <w:abstractNumId w:val="0"/>
  </w:num>
  <w:num w:numId="10" w16cid:durableId="156460830">
    <w:abstractNumId w:val="9"/>
  </w:num>
  <w:num w:numId="11" w16cid:durableId="2044018187">
    <w:abstractNumId w:val="11"/>
  </w:num>
  <w:num w:numId="12" w16cid:durableId="137974585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A0BDC"/>
    <w:rsid w:val="00532585"/>
    <w:rsid w:val="007E6995"/>
    <w:rsid w:val="00914764"/>
    <w:rsid w:val="00AA1D8D"/>
    <w:rsid w:val="00B47730"/>
    <w:rsid w:val="00CB0664"/>
    <w:rsid w:val="00F226A1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7F2606"/>
  <w14:defaultImageDpi w14:val="300"/>
  <w15:docId w15:val="{227C14C4-875A-4C70-844D-BE89B341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91476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47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lpnetworkneo.org/services/housin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mahoningcountyoh.gov/DocumentCenter/View/47572/Emergency-Rental-Assistance-in-Mahoning-County" TargetMode="External"/><Relationship Id="rId12" Type="http://schemas.openxmlformats.org/officeDocument/2006/relationships/hyperlink" Target="https://www.mahoningcountyoh.gov/1005/Fair-Housin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mhaonline.com" TargetMode="External"/><Relationship Id="rId11" Type="http://schemas.openxmlformats.org/officeDocument/2006/relationships/hyperlink" Target="https://www.yndc.org/program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ccdoy.org/locations/catholic-charities-regional-agenc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wcamahoningvalley.org/housin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2026</Characters>
  <Application>Microsoft Office Word</Application>
  <DocSecurity>0</DocSecurity>
  <Lines>53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3</cp:revision>
  <cp:lastPrinted>2025-10-02T16:51:00Z</cp:lastPrinted>
  <dcterms:created xsi:type="dcterms:W3CDTF">2025-10-02T16:51:00Z</dcterms:created>
  <dcterms:modified xsi:type="dcterms:W3CDTF">2026-01-21T17:20:00Z</dcterms:modified>
  <cp:category/>
</cp:coreProperties>
</file>